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DB51_length_355_mean_cov_7.53802816901</w:t>
      </w:r>
    </w:p>
    <w:p>
      <w:pPr/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C</w:t>
      </w:r>
      <w:r>
        <w:t>G</w:t>
      </w:r>
      <w:r>
        <w:t>G</w:t>
      </w:r>
      <w:r>
        <w:t>T</w:t>
      </w:r>
      <w:r>
        <w:t>C</w:t>
      </w:r>
      <w:r>
        <w:t>C</w:t>
      </w:r>
      <w:r>
        <w:t>A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DC143C"/>
        </w:rPr>
        <w:t>C</w:t>
      </w:r>
      <w:r>
        <w:rPr>
          <w:color w:val="DC143C"/>
        </w:rPr>
        <w:t>C</w:t>
      </w:r>
      <w:r>
        <w:rPr>
          <w:color w:val="DC143C"/>
        </w:rPr>
        <w:t>A</w:t>
      </w:r>
      <w:r>
        <w:rPr>
          <w:color w:val="DC143C"/>
        </w:rPr>
        <w:t>C</w:t>
      </w:r>
      <w:r>
        <w:rPr>
          <w:color w:val="DC143C"/>
        </w:rPr>
        <w:t>T</w:t>
      </w:r>
      <w:r>
        <w:rPr>
          <w:color w:val="DC143C"/>
        </w:rPr>
        <w:t>G</w:t>
      </w:r>
      <w:r>
        <w:rPr>
          <w:color w:val="000000"/>
        </w:rPr>
        <w:t>|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