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DB51_length_337_mean_cov_7.10089020772</w:t>
      </w:r>
    </w:p>
    <w:p>
      <w:pPr/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