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DB51_length_311_mean_cov_3.75241157556</w:t>
      </w:r>
    </w:p>
    <w:p>
      <w:pPr/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