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DB51_length_287_mean_cov_3.65853658537</w:t>
      </w:r>
    </w:p>
    <w:p>
      <w:pPr/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