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DB51_length_285_mean_cov_5.47368421053</w:t>
      </w:r>
    </w:p>
    <w:p>
      <w:pPr/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G</w:t>
      </w:r>
      <w:r>
        <w:t>T</w:t>
      </w:r>
      <w:r>
        <w:t>G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