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DB51_length_284_mean_cov_4.78521126761</w:t>
      </w:r>
    </w:p>
    <w:p>
      <w:pPr/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