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DB51_length_277_mean_cov_7.03971119134</w:t>
      </w:r>
    </w:p>
    <w:p>
      <w:pPr/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