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DB51_length_268_mean_cov_6.15671641791</w:t>
      </w:r>
    </w:p>
    <w:p>
      <w:pPr/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G</w:t>
      </w:r>
      <w:r>
        <w:t>C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