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DB50_length_1049_mean_cov_7.68732125834</w:t>
      </w:r>
    </w:p>
    <w:p>
      <w:pPr/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