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DB50_length_871_mean_cov_6.71641791045</w:t>
      </w:r>
    </w:p>
    <w:p>
      <w:pPr/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