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DB50_length_842_mean_cov_5.52494061758</w:t>
      </w:r>
    </w:p>
    <w:p>
      <w:pPr/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