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DB50_length_803_mean_cov_12.2789539228</w:t>
      </w:r>
    </w:p>
    <w:p>
      <w:pPr/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