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DB50_length_752_mean_cov_9.91090425532</w:t>
      </w:r>
    </w:p>
    <w:p>
      <w:pPr/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