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DB50_length_686_mean_cov_10.7113702624</w:t>
      </w:r>
    </w:p>
    <w:p>
      <w:pPr/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