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DB50_length_663_mean_cov_10.2911010558</w:t>
      </w:r>
    </w:p>
    <w:p>
      <w:pPr/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