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DB50_length_637_mean_cov_9.52904238619</w:t>
      </w:r>
    </w:p>
    <w:p>
      <w:pPr/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