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DB50_length_635_mean_cov_5.1968503937</w:t>
      </w:r>
    </w:p>
    <w:p>
      <w:pPr/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