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DB50_length_626_mean_cov_12.3514376997</w:t>
      </w:r>
    </w:p>
    <w:p>
      <w:pPr/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