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DB50_length_568_mean_cov_8.25176056338</w:t>
      </w:r>
    </w:p>
    <w:p>
      <w:pPr/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