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DB50_length_531_mean_cov_10.1148775895</w:t>
      </w:r>
    </w:p>
    <w:p>
      <w:pPr/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