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DB50_length_481_mean_cov_11.7546777547</w:t>
      </w:r>
    </w:p>
    <w:p>
      <w:pPr/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