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DB50_length_471_mean_cov_6.23566878981</w:t>
      </w:r>
    </w:p>
    <w:p>
      <w:pPr/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