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DB50_length_335_mean_cov_4.31641791045</w:t>
      </w:r>
    </w:p>
    <w:p>
      <w:pPr/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