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DB50_length_301_mean_cov_1.90365448505</w:t>
      </w:r>
    </w:p>
    <w:p>
      <w:pPr/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