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DB50_length_298_mean_cov_7.22147651007</w:t>
      </w:r>
    </w:p>
    <w:p>
      <w:pPr/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