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DB50_length_289_mean_cov_3.63321799308</w:t>
      </w:r>
    </w:p>
    <w:p>
      <w:pPr/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