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DB50_length_278_mean_cov_4.71942446043</w:t>
      </w:r>
    </w:p>
    <w:p>
      <w:pPr/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