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DB50_length_276_mean_cov_4.34782608696</w:t>
      </w:r>
    </w:p>
    <w:p>
      <w:pPr/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