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DB50_length_270_mean_cov_3.35555555556</w:t>
      </w:r>
    </w:p>
    <w:p>
      <w:pPr/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