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DB49_length_789_mean_cov_15.7148288973</w:t>
      </w:r>
    </w:p>
    <w:p>
      <w:pPr/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T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