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DB49_length_1021_mean_cov_13.8148873653</w:t>
      </w:r>
    </w:p>
    <w:p>
      <w:pPr/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