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DB49_length_928_mean_cov_9.19612068966</w:t>
      </w:r>
    </w:p>
    <w:p>
      <w:pPr/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