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DB49_length_871_mean_cov_16.0792192882</w:t>
      </w:r>
    </w:p>
    <w:p>
      <w:pPr/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