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DB49_length_797_mean_cov_12.0225846926</w:t>
      </w:r>
    </w:p>
    <w:p>
      <w:pPr/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