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DB49_length_788_mean_cov_12.0596446701</w:t>
      </w:r>
    </w:p>
    <w:p>
      <w:pPr/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