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DB49_length_739_mean_cov_5.23951285521</w:t>
      </w:r>
    </w:p>
    <w:p>
      <w:pPr/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