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DB49_length_676_mean_cov_12.9127218935</w:t>
      </w:r>
    </w:p>
    <w:p>
      <w:pPr/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Y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Y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