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DB49_length_462_mean_cov_11.6883116883</w:t>
      </w:r>
    </w:p>
    <w:p>
      <w:pPr/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