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DB49_length_427_mean_cov_7.74004683841</w:t>
      </w:r>
    </w:p>
    <w:p>
      <w:pPr/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