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DB48_length_1459_mean_cov_10.1446196025</w:t>
      </w:r>
    </w:p>
    <w:p>
      <w:pPr/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