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DB48_length_592_mean_cov_9.03547297297</w:t>
      </w:r>
    </w:p>
    <w:p>
      <w:pPr/>
      <w:r>
        <w:t>A</w:t>
      </w:r>
      <w:r>
        <w:t>T</w:t>
      </w:r>
      <w:r>
        <w:t>T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000000"/>
        </w:rPr>
        <w:t>|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4169E1"/>
          <w:u w:val="single"/>
        </w:rPr>
        <w:t>T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br/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