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DB48_length_918_mean_cov_31.3224400871</w:t>
      </w:r>
    </w:p>
    <w:p>
      <w:pPr/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