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DB48_length_853_mean_cov_28.1043376319</w:t>
      </w:r>
    </w:p>
    <w:p>
      <w:pPr/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