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DB48_length_621_mean_cov_7.18035426731</w:t>
      </w:r>
    </w:p>
    <w:p>
      <w:pPr/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