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DB48_length_742_mean_cov_7.45552560647</w:t>
      </w:r>
    </w:p>
    <w:p>
      <w:pPr/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