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DB48_length_721_mean_cov_8.23023578363</w:t>
      </w:r>
    </w:p>
    <w:p>
      <w:pPr/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