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DB48_length_720_mean_cov_9.69166666667</w:t>
      </w:r>
    </w:p>
    <w:p>
      <w:pPr/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