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DB48_length_670_mean_cov_5.86268656716</w:t>
      </w:r>
    </w:p>
    <w:p>
      <w:pPr/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