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DB48_length_591_mean_cov_6.26734348562</w:t>
      </w:r>
    </w:p>
    <w:p>
      <w:pPr/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