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DB48_length_548_mean_cov_4.65875912409</w:t>
      </w:r>
    </w:p>
    <w:p>
      <w:pPr/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